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5E414A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  <w:lang w:val="en-US"/>
        </w:rPr>
      </w:pPr>
    </w:p>
    <w:p w14:paraId="56043988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en-IN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PRACTICAL NO.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IN"/>
        </w:rPr>
        <w:t>7</w:t>
      </w:r>
    </w:p>
    <w:p w14:paraId="61E80A58">
      <w:pPr>
        <w:keepNext w:val="0"/>
        <w:keepLines w:val="0"/>
        <w:widowControl/>
        <w:suppressLineNumbers w:val="0"/>
        <w:jc w:val="left"/>
        <w:rPr>
          <w:b/>
          <w:bCs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Write a Python program to read data from a CSV file, perform simple data analysis, and </w:t>
      </w:r>
    </w:p>
    <w:p w14:paraId="12CE1DC7">
      <w:pPr>
        <w:keepNext w:val="0"/>
        <w:keepLines w:val="0"/>
        <w:widowControl/>
        <w:suppressLineNumbers w:val="0"/>
        <w:jc w:val="left"/>
        <w:rPr>
          <w:b/>
          <w:bCs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generate basic insights. (Use Pandas is a Python library).</w:t>
      </w:r>
    </w:p>
    <w:p w14:paraId="37E1B816">
      <w:pPr>
        <w:rPr>
          <w:rFonts w:hint="default" w:ascii="Times New Roman" w:hAnsi="Times New Roman" w:cs="Times New Roman"/>
          <w:b/>
          <w:bCs/>
          <w:sz w:val="24"/>
          <w:szCs w:val="24"/>
          <w:lang w:val="en-I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IN"/>
        </w:rPr>
        <w:t>Code:</w:t>
      </w:r>
    </w:p>
    <w:p w14:paraId="13FD86B7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import pandas as pd</w:t>
      </w:r>
    </w:p>
    <w:p w14:paraId="5DFC2212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</w:p>
    <w:p w14:paraId="0159CC7D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 xml:space="preserve">file_path = "sales_data.csv"  </w:t>
      </w:r>
    </w:p>
    <w:p w14:paraId="5E3C68CF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data = pd.read_csv(file_path)</w:t>
      </w:r>
    </w:p>
    <w:p w14:paraId="1423E8F2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</w:p>
    <w:p w14:paraId="17384F12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print("First 5 rows of the data:")</w:t>
      </w:r>
    </w:p>
    <w:p w14:paraId="62775112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print(data.head())</w:t>
      </w:r>
    </w:p>
    <w:p w14:paraId="7B25D04B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</w:p>
    <w:p w14:paraId="5DC0816D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# Summary statistics of numeric columns</w:t>
      </w:r>
    </w:p>
    <w:p w14:paraId="606DCB28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print("\nSummary Statistics:")</w:t>
      </w:r>
    </w:p>
    <w:p w14:paraId="7B22F141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print(data.describe())</w:t>
      </w:r>
    </w:p>
    <w:p w14:paraId="5F3F5F88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</w:p>
    <w:p w14:paraId="3E35C009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# Check for missing values</w:t>
      </w:r>
    </w:p>
    <w:p w14:paraId="16F2CB91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print("\nMissing values in each column:")</w:t>
      </w:r>
    </w:p>
    <w:p w14:paraId="5C993178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print(data.isnull().sum())</w:t>
      </w:r>
    </w:p>
    <w:p w14:paraId="2DCBAD2F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</w:p>
    <w:p w14:paraId="58D413C7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# Data Types of columns</w:t>
      </w:r>
    </w:p>
    <w:p w14:paraId="30DA37D6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print("\nData Types of Columns:")</w:t>
      </w:r>
    </w:p>
    <w:p w14:paraId="3CF4D41B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print(data.dtypes)</w:t>
      </w:r>
    </w:p>
    <w:p w14:paraId="46A4D68F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</w:p>
    <w:p w14:paraId="5936C63E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# Correlation between numeric columns</w:t>
      </w:r>
    </w:p>
    <w:p w14:paraId="2C933F16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#print("\nCorrelation between numeric columns:")</w:t>
      </w:r>
    </w:p>
    <w:p w14:paraId="441B18CF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#print(data.corr())</w:t>
      </w:r>
    </w:p>
    <w:p w14:paraId="723FCEC5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# Correlation between numeric columns</w:t>
      </w:r>
    </w:p>
    <w:p w14:paraId="5FF1017E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numeric_data = data.select_dtypes(include=['number'])  # Select only numeric columns</w:t>
      </w:r>
    </w:p>
    <w:p w14:paraId="21F5FAB5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print("\nCorrelation between numeric columns:")</w:t>
      </w:r>
    </w:p>
    <w:p w14:paraId="7D179E27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print(numeric_data.corr())</w:t>
      </w:r>
    </w:p>
    <w:p w14:paraId="5D47E470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</w:p>
    <w:p w14:paraId="78DDB344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</w:p>
    <w:p w14:paraId="14AA9034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print("\n fill empty quantity")</w:t>
      </w:r>
    </w:p>
    <w:p w14:paraId="0D1B38B1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x = data["Quantity"].mean()</w:t>
      </w:r>
    </w:p>
    <w:p w14:paraId="04E9EB93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#data["Quantity"].fillna(x, inplace = True)</w:t>
      </w:r>
    </w:p>
    <w:p w14:paraId="4BC1E391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data.fillna({"Quantity": x}, inplace=True)</w:t>
      </w:r>
    </w:p>
    <w:p w14:paraId="6548A570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print(data.head(15))</w:t>
      </w:r>
    </w:p>
    <w:p w14:paraId="2E82D2BF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</w:p>
    <w:p w14:paraId="0BAF6D00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if 'Sales' in data.columns:</w:t>
      </w:r>
    </w:p>
    <w:p w14:paraId="57605860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 xml:space="preserve">    max_sales = data['Sales'].max()</w:t>
      </w:r>
    </w:p>
    <w:p w14:paraId="527A7DDC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 xml:space="preserve">    print(f"\nMaximum Sales value: {max_sales}")</w:t>
      </w:r>
    </w:p>
    <w:p w14:paraId="197B8169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</w:p>
    <w:p w14:paraId="4B18D7A1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#the most frequent category in a categorical column (e.g., 'Product' column)</w:t>
      </w:r>
    </w:p>
    <w:p w14:paraId="0E6FFBD4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if 'Product' in data.columns:</w:t>
      </w:r>
    </w:p>
    <w:p w14:paraId="41585507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 xml:space="preserve">    most_frequent_product = data['Product'].mode()[0]</w:t>
      </w:r>
    </w:p>
    <w:p w14:paraId="4B2BB8B6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 xml:space="preserve">    print(f"Most frequent product: {most_frequent_product}")</w:t>
      </w:r>
    </w:p>
    <w:p w14:paraId="1AD14FD5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</w:p>
    <w:p w14:paraId="5D3BA342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import matplotlib.pyplot as plt</w:t>
      </w:r>
    </w:p>
    <w:p w14:paraId="3EFF9082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import seaborn as sns</w:t>
      </w:r>
    </w:p>
    <w:p w14:paraId="6BBC7C9F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</w:p>
    <w:p w14:paraId="5535C11B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# Plotting a histogram of a numeric column like 'Sales'</w:t>
      </w:r>
    </w:p>
    <w:p w14:paraId="6AA39881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>if 'Sales' in data.columns:</w:t>
      </w:r>
    </w:p>
    <w:p w14:paraId="7D46BFDC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 xml:space="preserve">    plt.figure(figsize=(8, 6))</w:t>
      </w:r>
    </w:p>
    <w:p w14:paraId="1634AE50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 xml:space="preserve">    sns.histplot(data['Sales'], kde=True)</w:t>
      </w:r>
    </w:p>
    <w:p w14:paraId="46427481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 xml:space="preserve">    plt.title('Sales Distribution')</w:t>
      </w:r>
    </w:p>
    <w:p w14:paraId="5D047859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 xml:space="preserve">    plt.xlabel('Sales')</w:t>
      </w:r>
    </w:p>
    <w:p w14:paraId="6C7EF1DE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 xml:space="preserve">    plt.ylabel('Frequency')</w:t>
      </w:r>
    </w:p>
    <w:p w14:paraId="172639B0">
      <w:pP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</w:pPr>
      <w:r>
        <w:rPr>
          <w:rFonts w:hint="default" w:ascii="Times New Roman" w:hAnsi="Times New Roman"/>
          <w:b w:val="0"/>
          <w:bCs w:val="0"/>
          <w:sz w:val="24"/>
          <w:szCs w:val="24"/>
          <w:lang w:val="en-IN"/>
        </w:rPr>
        <w:t xml:space="preserve">    plt.show()</w:t>
      </w:r>
    </w:p>
    <w:p w14:paraId="2FD538A7">
      <w:pPr>
        <w:rPr>
          <w:rFonts w:hint="default" w:ascii="Times New Roman" w:hAnsi="Times New Roman" w:cs="Times New Roman"/>
          <w:b w:val="0"/>
          <w:bCs w:val="0"/>
          <w:sz w:val="24"/>
          <w:szCs w:val="24"/>
          <w:lang w:val="en-IN"/>
        </w:rPr>
      </w:pPr>
    </w:p>
    <w:p w14:paraId="31CF5163">
      <w:pPr>
        <w:rPr>
          <w:rFonts w:hint="default" w:ascii="Times New Roman" w:hAnsi="Times New Roman" w:cs="Times New Roman"/>
          <w:b w:val="0"/>
          <w:bCs w:val="0"/>
          <w:sz w:val="24"/>
          <w:szCs w:val="24"/>
          <w:lang w:val="en-IN"/>
        </w:rPr>
      </w:pPr>
    </w:p>
    <w:p w14:paraId="5E6E6D1E">
      <w:pPr>
        <w:rPr>
          <w:rFonts w:hint="default" w:ascii="Times New Roman" w:hAnsi="Times New Roman" w:cs="Times New Roman"/>
          <w:b w:val="0"/>
          <w:bCs w:val="0"/>
          <w:sz w:val="24"/>
          <w:szCs w:val="24"/>
          <w:lang w:val="en-IN"/>
        </w:rPr>
      </w:pPr>
    </w:p>
    <w:p w14:paraId="42744CBB">
      <w:pPr>
        <w:rPr>
          <w:rFonts w:hint="default" w:ascii="Times New Roman" w:hAnsi="Times New Roman" w:cs="Times New Roman"/>
          <w:b w:val="0"/>
          <w:bCs w:val="0"/>
          <w:sz w:val="24"/>
          <w:szCs w:val="24"/>
          <w:lang w:val="en-IN"/>
        </w:rPr>
      </w:pPr>
    </w:p>
    <w:p w14:paraId="7365F935">
      <w:pPr>
        <w:rPr>
          <w:rFonts w:hint="default" w:ascii="Times New Roman" w:hAnsi="Times New Roman" w:cs="Times New Roman"/>
          <w:b/>
          <w:bCs/>
          <w:sz w:val="24"/>
          <w:szCs w:val="24"/>
          <w:lang w:val="en-I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IN"/>
        </w:rPr>
        <w:t>Output:</w:t>
      </w:r>
    </w:p>
    <w:p w14:paraId="29B3A4D5">
      <w:r>
        <w:drawing>
          <wp:inline distT="0" distB="0" distL="114300" distR="114300">
            <wp:extent cx="5838190" cy="5753735"/>
            <wp:effectExtent l="9525" t="9525" r="19685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38190" cy="57537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FCD1877"/>
    <w:p w14:paraId="6C4F55D9">
      <w:pPr>
        <w:rPr>
          <w:rFonts w:hint="default"/>
          <w:lang w:val="en-IN"/>
        </w:rPr>
      </w:pPr>
      <w:bookmarkStart w:id="0" w:name="_GoBack"/>
      <w:bookmarkEnd w:id="0"/>
      <w:r>
        <w:drawing>
          <wp:inline distT="0" distB="0" distL="114300" distR="114300">
            <wp:extent cx="5355590" cy="2368550"/>
            <wp:effectExtent l="9525" t="9525" r="14605" b="146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55590" cy="23685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>
      <w:headerReference r:id="rId3" w:type="default"/>
      <w:pgSz w:w="12240" w:h="20103"/>
      <w:pgMar w:top="1100" w:right="1519" w:bottom="1100" w:left="1519" w:header="720" w:footer="720" w:gutter="0"/>
      <w:pgBorders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gBorders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E71382">
    <w:pPr>
      <w:pStyle w:val="40"/>
      <w:jc w:val="right"/>
      <w:rPr>
        <w:rFonts w:hint="default" w:ascii="Times New Roman" w:hAnsi="Times New Roman" w:cs="Times New Roman"/>
        <w:sz w:val="24"/>
        <w:szCs w:val="24"/>
        <w:lang w:val="en-US"/>
      </w:rPr>
    </w:pPr>
    <w:r>
      <w:rPr>
        <w:rFonts w:hint="default" w:ascii="Times New Roman" w:hAnsi="Times New Roman" w:cs="Times New Roman"/>
        <w:sz w:val="24"/>
        <w:szCs w:val="24"/>
        <w:lang w:val="en-US"/>
      </w:rPr>
      <w:t>ROLL NO.60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82"/>
      <w:lvlText w:val="%1."/>
      <w:lvlJc w:val="left"/>
      <w:pPr>
        <w:tabs>
          <w:tab w:val="left" w:pos="2040"/>
        </w:tabs>
        <w:ind w:left="2040" w:leftChars="800" w:hanging="360" w:hangingChars="20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81"/>
      <w:lvlText w:val="%1."/>
      <w:lvlJc w:val="left"/>
      <w:pPr>
        <w:tabs>
          <w:tab w:val="left" w:pos="1620"/>
        </w:tabs>
        <w:ind w:left="1620" w:leftChars="600" w:hanging="360" w:hangingChars="20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80"/>
      <w:lvlText w:val="%1."/>
      <w:lvlJc w:val="left"/>
      <w:pPr>
        <w:tabs>
          <w:tab w:val="left" w:pos="1200"/>
        </w:tabs>
        <w:ind w:left="1200" w:leftChars="400" w:hanging="360" w:hangingChars="20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79"/>
      <w:lvlText w:val="%1."/>
      <w:lvlJc w:val="left"/>
      <w:pPr>
        <w:tabs>
          <w:tab w:val="left" w:pos="780"/>
        </w:tabs>
        <w:ind w:left="780" w:leftChars="200" w:hanging="360" w:hangingChars="20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72"/>
      <w:lvlText w:val=""/>
      <w:lvlJc w:val="left"/>
      <w:pPr>
        <w:tabs>
          <w:tab w:val="left" w:pos="2040"/>
        </w:tabs>
        <w:ind w:left="2040" w:leftChars="800" w:hanging="360" w:hangingChars="200"/>
      </w:pPr>
      <w:rPr>
        <w:rFonts w:hint="default" w:ascii="Wingdings" w:hAnsi="Wingdings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71"/>
      <w:lvlText w:val=""/>
      <w:lvlJc w:val="left"/>
      <w:pPr>
        <w:tabs>
          <w:tab w:val="left" w:pos="1620"/>
        </w:tabs>
        <w:ind w:left="1620" w:leftChars="600" w:hanging="360" w:hangingChars="200"/>
      </w:pPr>
      <w:rPr>
        <w:rFonts w:hint="default" w:ascii="Wingdings" w:hAnsi="Wingdings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70"/>
      <w:lvlText w:val=""/>
      <w:lvlJc w:val="left"/>
      <w:pPr>
        <w:tabs>
          <w:tab w:val="left" w:pos="1200"/>
        </w:tabs>
        <w:ind w:left="1200" w:leftChars="400" w:hanging="360" w:hangingChars="200"/>
      </w:pPr>
      <w:rPr>
        <w:rFonts w:hint="default" w:ascii="Wingdings" w:hAnsi="Wingdings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69"/>
      <w:lvlText w:val=""/>
      <w:lvlJc w:val="left"/>
      <w:pPr>
        <w:tabs>
          <w:tab w:val="left" w:pos="780"/>
        </w:tabs>
        <w:ind w:left="780" w:leftChars="200" w:hanging="360" w:hangingChars="200"/>
      </w:pPr>
      <w:rPr>
        <w:rFonts w:hint="default" w:ascii="Wingdings" w:hAnsi="Wingdings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78"/>
      <w:lvlText w:val="%1."/>
      <w:lvlJc w:val="left"/>
      <w:pPr>
        <w:tabs>
          <w:tab w:val="left" w:pos="360"/>
        </w:tabs>
        <w:ind w:left="360" w:hanging="360" w:hangingChars="20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68"/>
      <w:lvlText w:val=""/>
      <w:lvlJc w:val="left"/>
      <w:pPr>
        <w:tabs>
          <w:tab w:val="left" w:pos="360"/>
        </w:tabs>
        <w:ind w:left="360" w:hanging="360" w:hangingChars="200"/>
      </w:pPr>
      <w:rPr>
        <w:rFonts w:hint="default" w:ascii="Wingdings" w:hAnsi="Wingdings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footnoteLayoutLikeWW8/>
    <w:forgetLastTabAlignment/>
    <w:adjustLineHeightInTable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075E10"/>
    <w:rsid w:val="00050A31"/>
    <w:rsid w:val="000716D2"/>
    <w:rsid w:val="00071AAB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49F0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91424"/>
    <w:rsid w:val="00AA2C77"/>
    <w:rsid w:val="00AC3FB9"/>
    <w:rsid w:val="00AC702A"/>
    <w:rsid w:val="00AD226F"/>
    <w:rsid w:val="00B13A52"/>
    <w:rsid w:val="00B24CF4"/>
    <w:rsid w:val="00B2699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76A4"/>
    <w:rsid w:val="00CA2C6C"/>
    <w:rsid w:val="00CC0600"/>
    <w:rsid w:val="00CC78AC"/>
    <w:rsid w:val="00CF7953"/>
    <w:rsid w:val="00D07232"/>
    <w:rsid w:val="00D10245"/>
    <w:rsid w:val="00D21BDD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6233B86"/>
    <w:rsid w:val="082F7D82"/>
    <w:rsid w:val="084A791A"/>
    <w:rsid w:val="09A3305A"/>
    <w:rsid w:val="0A714E10"/>
    <w:rsid w:val="0AEE49C5"/>
    <w:rsid w:val="156E2B63"/>
    <w:rsid w:val="23C3438A"/>
    <w:rsid w:val="29682AB9"/>
    <w:rsid w:val="2B6E6FE2"/>
    <w:rsid w:val="2C622962"/>
    <w:rsid w:val="317E08EA"/>
    <w:rsid w:val="3CF91A35"/>
    <w:rsid w:val="3D24686C"/>
    <w:rsid w:val="40A43FE1"/>
    <w:rsid w:val="40A5279C"/>
    <w:rsid w:val="41466090"/>
    <w:rsid w:val="42FB311A"/>
    <w:rsid w:val="439C65F2"/>
    <w:rsid w:val="43B822A5"/>
    <w:rsid w:val="4401219E"/>
    <w:rsid w:val="46D03755"/>
    <w:rsid w:val="4CCA55D1"/>
    <w:rsid w:val="526E1F1D"/>
    <w:rsid w:val="563B63C7"/>
    <w:rsid w:val="5C8F0A7C"/>
    <w:rsid w:val="679D467D"/>
    <w:rsid w:val="68083837"/>
    <w:rsid w:val="69AE3A7E"/>
    <w:rsid w:val="6F075E10"/>
    <w:rsid w:val="71E06E2B"/>
    <w:rsid w:val="7DF11A37"/>
    <w:rsid w:val="7F154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qFormat="1" w:unhideWhenUsed="0" w:uiPriority="0" w:semiHidden="0" w:name="Table Simple 1"/>
    <w:lsdException w:qFormat="1" w:unhideWhenUsed="0" w:uiPriority="0" w:semiHidden="0" w:name="Table Simple 2"/>
    <w:lsdException w:qFormat="1" w:unhideWhenUsed="0" w:uiPriority="0" w:semiHidden="0" w:name="Table Simple 3"/>
    <w:lsdException w:qFormat="1" w:unhideWhenUsed="0" w:uiPriority="0" w:semiHidden="0" w:name="Table Classic 1"/>
    <w:lsdException w:qFormat="1" w:unhideWhenUsed="0" w:uiPriority="0" w:semiHidden="0" w:name="Table Classic 2"/>
    <w:lsdException w:qFormat="1" w:unhideWhenUsed="0" w:uiPriority="0" w:semiHidden="0" w:name="Table Classic 3"/>
    <w:lsdException w:qFormat="1" w:unhideWhenUsed="0" w:uiPriority="0" w:semiHidden="0" w:name="Table Classic 4"/>
    <w:lsdException w:qFormat="1" w:unhideWhenUsed="0" w:uiPriority="0" w:semiHidden="0" w:name="Table Colorful 1"/>
    <w:lsdException w:qFormat="1" w:unhideWhenUsed="0" w:uiPriority="0" w:semiHidden="0" w:name="Table Colorful 2"/>
    <w:lsdException w:qFormat="1" w:unhideWhenUsed="0" w:uiPriority="0" w:semiHidden="0" w:name="Table Colorful 3"/>
    <w:lsdException w:qFormat="1" w:unhideWhenUsed="0" w:uiPriority="0" w:semiHidden="0" w:name="Table Columns 1"/>
    <w:lsdException w:qFormat="1" w:unhideWhenUsed="0" w:uiPriority="0" w:semiHidden="0" w:name="Table Columns 2"/>
    <w:lsdException w:qFormat="1" w:unhideWhenUsed="0" w:uiPriority="0" w:semiHidden="0" w:name="Table Columns 3"/>
    <w:lsdException w:qFormat="1" w:unhideWhenUsed="0" w:uiPriority="0" w:semiHidden="0" w:name="Table Columns 4"/>
    <w:lsdException w:qFormat="1" w:unhideWhenUsed="0" w:uiPriority="0" w:semiHidden="0" w:name="Table Columns 5"/>
    <w:lsdException w:qFormat="1" w:unhideWhenUsed="0" w:uiPriority="0" w:semiHidden="0" w:name="Table Grid 1"/>
    <w:lsdException w:qFormat="1"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qFormat="1" w:unhideWhenUsed="0" w:uiPriority="0" w:semiHidden="0" w:name="Table Grid 6"/>
    <w:lsdException w:qFormat="1" w:unhideWhenUsed="0" w:uiPriority="0" w:semiHidden="0" w:name="Table Grid 7"/>
    <w:lsdException w:qFormat="1" w:unhideWhenUsed="0" w:uiPriority="0" w:semiHidden="0" w:name="Table Grid 8"/>
    <w:lsdException w:qFormat="1" w:unhideWhenUsed="0" w:uiPriority="0" w:semiHidden="0" w:name="Table List 1"/>
    <w:lsdException w:qFormat="1" w:unhideWhenUsed="0" w:uiPriority="0" w:semiHidden="0" w:name="Table List 2"/>
    <w:lsdException w:qFormat="1" w:unhideWhenUsed="0" w:uiPriority="0" w:semiHidden="0" w:name="Table List 3"/>
    <w:lsdException w:qFormat="1" w:unhideWhenUsed="0" w:uiPriority="0" w:semiHidden="0" w:name="Table List 4"/>
    <w:lsdException w:qFormat="1"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qFormat="1"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qFormat="1" w:unhideWhenUsed="0" w:uiPriority="0" w:semiHidden="0" w:name="Table Subtle 1"/>
    <w:lsdException w:qFormat="1" w:unhideWhenUsed="0" w:uiPriority="0" w:semiHidden="0" w:name="Table Subtle 2"/>
    <w:lsdException w:qFormat="1" w:unhideWhenUsed="0" w:uiPriority="0" w:semiHidden="0" w:name="Table Web 1"/>
    <w:lsdException w:qFormat="1" w:unhideWhenUsed="0" w:uiPriority="0" w:semiHidden="0" w:name="Table Web 2"/>
    <w:lsdException w:qFormat="1"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5"/>
    </w:pPr>
    <w:rPr>
      <w:b/>
      <w:bCs/>
      <w:sz w:val="24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7"/>
    </w:pPr>
    <w:rPr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8"/>
    </w:pPr>
    <w:rPr>
      <w:szCs w:val="21"/>
    </w:rPr>
  </w:style>
  <w:style w:type="character" w:default="1" w:styleId="11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qFormat/>
    <w:uiPriority w:val="0"/>
    <w:rPr>
      <w:sz w:val="16"/>
      <w:szCs w:val="16"/>
    </w:rPr>
  </w:style>
  <w:style w:type="paragraph" w:styleId="14">
    <w:name w:val="Block Text"/>
    <w:basedOn w:val="1"/>
    <w:qFormat/>
    <w:uiPriority w:val="0"/>
    <w:pPr>
      <w:spacing w:after="120"/>
      <w:ind w:left="1440" w:leftChars="700" w:right="1440" w:rightChars="700"/>
    </w:pPr>
  </w:style>
  <w:style w:type="paragraph" w:styleId="15">
    <w:name w:val="Body Text"/>
    <w:basedOn w:val="1"/>
    <w:qFormat/>
    <w:uiPriority w:val="0"/>
    <w:pPr>
      <w:spacing w:after="120"/>
    </w:pPr>
  </w:style>
  <w:style w:type="paragraph" w:styleId="16">
    <w:name w:val="Body Text 2"/>
    <w:basedOn w:val="1"/>
    <w:qFormat/>
    <w:uiPriority w:val="0"/>
    <w:pPr>
      <w:spacing w:after="120" w:line="480" w:lineRule="auto"/>
    </w:pPr>
  </w:style>
  <w:style w:type="paragraph" w:styleId="17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18">
    <w:name w:val="Body Text First Indent"/>
    <w:basedOn w:val="15"/>
    <w:qFormat/>
    <w:uiPriority w:val="0"/>
    <w:pPr>
      <w:ind w:firstLine="420" w:firstLineChars="100"/>
    </w:pPr>
  </w:style>
  <w:style w:type="paragraph" w:styleId="19">
    <w:name w:val="Body Text Indent"/>
    <w:basedOn w:val="1"/>
    <w:qFormat/>
    <w:uiPriority w:val="0"/>
    <w:pPr>
      <w:spacing w:after="120"/>
      <w:ind w:left="420" w:leftChars="200"/>
    </w:pPr>
  </w:style>
  <w:style w:type="paragraph" w:styleId="20">
    <w:name w:val="Body Text First Indent 2"/>
    <w:basedOn w:val="19"/>
    <w:qFormat/>
    <w:uiPriority w:val="0"/>
    <w:pPr>
      <w:ind w:firstLine="420" w:firstLineChars="200"/>
    </w:pPr>
  </w:style>
  <w:style w:type="paragraph" w:styleId="21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22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23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24">
    <w:name w:val="Closing"/>
    <w:basedOn w:val="1"/>
    <w:qFormat/>
    <w:uiPriority w:val="0"/>
    <w:pPr>
      <w:ind w:left="100" w:leftChars="2100"/>
    </w:pPr>
  </w:style>
  <w:style w:type="character" w:styleId="25">
    <w:name w:val="annotation reference"/>
    <w:basedOn w:val="11"/>
    <w:qFormat/>
    <w:uiPriority w:val="0"/>
    <w:rPr>
      <w:sz w:val="21"/>
      <w:szCs w:val="21"/>
    </w:rPr>
  </w:style>
  <w:style w:type="paragraph" w:styleId="26">
    <w:name w:val="annotation text"/>
    <w:basedOn w:val="1"/>
    <w:qFormat/>
    <w:uiPriority w:val="0"/>
    <w:pPr>
      <w:jc w:val="left"/>
    </w:pPr>
  </w:style>
  <w:style w:type="paragraph" w:styleId="27">
    <w:name w:val="annotation subject"/>
    <w:basedOn w:val="26"/>
    <w:next w:val="26"/>
    <w:qFormat/>
    <w:uiPriority w:val="0"/>
    <w:rPr>
      <w:b/>
      <w:bCs/>
    </w:rPr>
  </w:style>
  <w:style w:type="paragraph" w:styleId="28">
    <w:name w:val="Date"/>
    <w:basedOn w:val="1"/>
    <w:next w:val="1"/>
    <w:qFormat/>
    <w:uiPriority w:val="0"/>
    <w:pPr>
      <w:ind w:left="100" w:leftChars="2500"/>
    </w:pPr>
  </w:style>
  <w:style w:type="paragraph" w:styleId="29">
    <w:name w:val="Document Map"/>
    <w:basedOn w:val="1"/>
    <w:qFormat/>
    <w:uiPriority w:val="0"/>
    <w:pPr>
      <w:shd w:val="clear" w:color="auto" w:fill="000080"/>
    </w:pPr>
  </w:style>
  <w:style w:type="paragraph" w:styleId="30">
    <w:name w:val="E-mail Signature"/>
    <w:basedOn w:val="1"/>
    <w:qFormat/>
    <w:uiPriority w:val="0"/>
  </w:style>
  <w:style w:type="character" w:styleId="31">
    <w:name w:val="Emphasis"/>
    <w:basedOn w:val="11"/>
    <w:qFormat/>
    <w:uiPriority w:val="0"/>
    <w:rPr>
      <w:i/>
      <w:iCs/>
    </w:rPr>
  </w:style>
  <w:style w:type="character" w:styleId="32">
    <w:name w:val="endnote reference"/>
    <w:basedOn w:val="11"/>
    <w:qFormat/>
    <w:uiPriority w:val="0"/>
    <w:rPr>
      <w:vertAlign w:val="superscript"/>
    </w:rPr>
  </w:style>
  <w:style w:type="paragraph" w:styleId="33">
    <w:name w:val="endnote text"/>
    <w:basedOn w:val="1"/>
    <w:qFormat/>
    <w:uiPriority w:val="0"/>
    <w:pPr>
      <w:snapToGrid w:val="0"/>
      <w:jc w:val="left"/>
    </w:pPr>
  </w:style>
  <w:style w:type="paragraph" w:styleId="34">
    <w:name w:val="envelope address"/>
    <w:basedOn w:val="1"/>
    <w:qFormat/>
    <w:uiPriority w:val="0"/>
    <w:pPr>
      <w:framePr w:w="7920" w:h="1980" w:hRule="exact" w:hSpace="180" w:wrap="auto" w:vAnchor="margin" w:hAnchor="page" w:xAlign="center" w:yAlign="bottom"/>
      <w:snapToGrid w:val="0"/>
      <w:ind w:left="100" w:leftChars="1400"/>
    </w:pPr>
    <w:rPr>
      <w:rFonts w:ascii="Arial" w:hAnsi="Arial" w:cs="Arial"/>
      <w:sz w:val="24"/>
      <w:szCs w:val="24"/>
    </w:rPr>
  </w:style>
  <w:style w:type="paragraph" w:styleId="35">
    <w:name w:val="envelope return"/>
    <w:basedOn w:val="1"/>
    <w:qFormat/>
    <w:uiPriority w:val="0"/>
    <w:pPr>
      <w:snapToGrid w:val="0"/>
    </w:pPr>
    <w:rPr>
      <w:rFonts w:ascii="Arial" w:hAnsi="Arial" w:cs="Arial"/>
    </w:rPr>
  </w:style>
  <w:style w:type="character" w:styleId="36">
    <w:name w:val="FollowedHyperlink"/>
    <w:basedOn w:val="11"/>
    <w:qFormat/>
    <w:uiPriority w:val="0"/>
    <w:rPr>
      <w:color w:val="800080"/>
      <w:u w:val="single"/>
    </w:rPr>
  </w:style>
  <w:style w:type="paragraph" w:styleId="3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38">
    <w:name w:val="footnote reference"/>
    <w:basedOn w:val="11"/>
    <w:qFormat/>
    <w:uiPriority w:val="0"/>
    <w:rPr>
      <w:vertAlign w:val="superscript"/>
    </w:rPr>
  </w:style>
  <w:style w:type="paragraph" w:styleId="39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4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41">
    <w:name w:val="HTML Acronym"/>
    <w:basedOn w:val="11"/>
    <w:qFormat/>
    <w:uiPriority w:val="0"/>
  </w:style>
  <w:style w:type="paragraph" w:styleId="42">
    <w:name w:val="HTML Address"/>
    <w:basedOn w:val="1"/>
    <w:qFormat/>
    <w:uiPriority w:val="0"/>
    <w:rPr>
      <w:i/>
      <w:iCs/>
    </w:rPr>
  </w:style>
  <w:style w:type="character" w:styleId="43">
    <w:name w:val="HTML Cite"/>
    <w:basedOn w:val="11"/>
    <w:qFormat/>
    <w:uiPriority w:val="0"/>
    <w:rPr>
      <w:i/>
      <w:iCs/>
    </w:rPr>
  </w:style>
  <w:style w:type="character" w:styleId="44">
    <w:name w:val="HTML Code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45">
    <w:name w:val="HTML Definition"/>
    <w:basedOn w:val="11"/>
    <w:qFormat/>
    <w:uiPriority w:val="0"/>
    <w:rPr>
      <w:i/>
      <w:iCs/>
    </w:rPr>
  </w:style>
  <w:style w:type="character" w:styleId="46">
    <w:name w:val="HTML Keyboard"/>
    <w:basedOn w:val="11"/>
    <w:qFormat/>
    <w:uiPriority w:val="0"/>
    <w:rPr>
      <w:rFonts w:ascii="Courier New" w:hAnsi="Courier New" w:cs="Courier New"/>
      <w:sz w:val="20"/>
      <w:szCs w:val="20"/>
    </w:rPr>
  </w:style>
  <w:style w:type="paragraph" w:styleId="47">
    <w:name w:val="HTML Preformatted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SimSun" w:hAnsi="SimSun" w:eastAsia="SimSun" w:cs="SimSun"/>
      <w:kern w:val="0"/>
      <w:sz w:val="24"/>
      <w:szCs w:val="24"/>
      <w:lang w:val="en-US" w:eastAsia="zh-CN" w:bidi="ar"/>
    </w:rPr>
  </w:style>
  <w:style w:type="character" w:styleId="48">
    <w:name w:val="HTML Sample"/>
    <w:basedOn w:val="11"/>
    <w:qFormat/>
    <w:uiPriority w:val="0"/>
    <w:rPr>
      <w:rFonts w:ascii="Courier New" w:hAnsi="Courier New" w:cs="Courier New"/>
    </w:rPr>
  </w:style>
  <w:style w:type="character" w:styleId="49">
    <w:name w:val="HTML Typewriter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50">
    <w:name w:val="HTML Variable"/>
    <w:basedOn w:val="11"/>
    <w:qFormat/>
    <w:uiPriority w:val="0"/>
    <w:rPr>
      <w:i/>
      <w:iCs/>
    </w:rPr>
  </w:style>
  <w:style w:type="character" w:styleId="51">
    <w:name w:val="Hyperlink"/>
    <w:basedOn w:val="11"/>
    <w:qFormat/>
    <w:uiPriority w:val="0"/>
    <w:rPr>
      <w:color w:val="0000FF"/>
      <w:u w:val="single"/>
    </w:rPr>
  </w:style>
  <w:style w:type="paragraph" w:styleId="52">
    <w:name w:val="index 1"/>
    <w:basedOn w:val="1"/>
    <w:next w:val="1"/>
    <w:qFormat/>
    <w:uiPriority w:val="0"/>
  </w:style>
  <w:style w:type="paragraph" w:styleId="53">
    <w:name w:val="index 2"/>
    <w:basedOn w:val="1"/>
    <w:next w:val="1"/>
    <w:qFormat/>
    <w:uiPriority w:val="0"/>
    <w:pPr>
      <w:ind w:left="200" w:leftChars="200"/>
    </w:pPr>
  </w:style>
  <w:style w:type="paragraph" w:styleId="54">
    <w:name w:val="index 3"/>
    <w:basedOn w:val="1"/>
    <w:next w:val="1"/>
    <w:qFormat/>
    <w:uiPriority w:val="0"/>
    <w:pPr>
      <w:ind w:left="400" w:leftChars="400"/>
    </w:pPr>
  </w:style>
  <w:style w:type="paragraph" w:styleId="55">
    <w:name w:val="index 4"/>
    <w:basedOn w:val="1"/>
    <w:next w:val="1"/>
    <w:qFormat/>
    <w:uiPriority w:val="0"/>
    <w:pPr>
      <w:ind w:left="600" w:leftChars="600"/>
    </w:pPr>
  </w:style>
  <w:style w:type="paragraph" w:styleId="56">
    <w:name w:val="index 5"/>
    <w:basedOn w:val="1"/>
    <w:next w:val="1"/>
    <w:qFormat/>
    <w:uiPriority w:val="0"/>
    <w:pPr>
      <w:ind w:left="800" w:leftChars="800"/>
    </w:pPr>
  </w:style>
  <w:style w:type="paragraph" w:styleId="57">
    <w:name w:val="index 6"/>
    <w:basedOn w:val="1"/>
    <w:next w:val="1"/>
    <w:qFormat/>
    <w:uiPriority w:val="0"/>
    <w:pPr>
      <w:ind w:left="1000" w:leftChars="1000"/>
    </w:pPr>
  </w:style>
  <w:style w:type="paragraph" w:styleId="58">
    <w:name w:val="index 7"/>
    <w:basedOn w:val="1"/>
    <w:next w:val="1"/>
    <w:qFormat/>
    <w:uiPriority w:val="0"/>
    <w:pPr>
      <w:ind w:left="1200" w:leftChars="1200"/>
    </w:pPr>
  </w:style>
  <w:style w:type="paragraph" w:styleId="59">
    <w:name w:val="index 8"/>
    <w:basedOn w:val="1"/>
    <w:next w:val="1"/>
    <w:qFormat/>
    <w:uiPriority w:val="0"/>
    <w:pPr>
      <w:ind w:left="1400" w:leftChars="1400"/>
    </w:pPr>
  </w:style>
  <w:style w:type="paragraph" w:styleId="60">
    <w:name w:val="index 9"/>
    <w:basedOn w:val="1"/>
    <w:next w:val="1"/>
    <w:qFormat/>
    <w:uiPriority w:val="0"/>
    <w:pPr>
      <w:ind w:left="1600" w:leftChars="1600"/>
    </w:pPr>
  </w:style>
  <w:style w:type="paragraph" w:styleId="61">
    <w:name w:val="index heading"/>
    <w:basedOn w:val="1"/>
    <w:next w:val="52"/>
    <w:qFormat/>
    <w:uiPriority w:val="0"/>
    <w:rPr>
      <w:rFonts w:ascii="Arial" w:hAnsi="Arial" w:cs="Arial"/>
      <w:b/>
      <w:bCs/>
    </w:rPr>
  </w:style>
  <w:style w:type="character" w:styleId="62">
    <w:name w:val="line number"/>
    <w:basedOn w:val="11"/>
    <w:qFormat/>
    <w:uiPriority w:val="0"/>
  </w:style>
  <w:style w:type="paragraph" w:styleId="63">
    <w:name w:val="List"/>
    <w:basedOn w:val="1"/>
    <w:qFormat/>
    <w:uiPriority w:val="0"/>
    <w:pPr>
      <w:ind w:left="200" w:hanging="200" w:hangingChars="200"/>
    </w:pPr>
  </w:style>
  <w:style w:type="paragraph" w:styleId="64">
    <w:name w:val="List 2"/>
    <w:basedOn w:val="1"/>
    <w:qFormat/>
    <w:uiPriority w:val="0"/>
    <w:pPr>
      <w:ind w:left="100" w:leftChars="200" w:hanging="200" w:hangingChars="200"/>
    </w:pPr>
  </w:style>
  <w:style w:type="paragraph" w:styleId="65">
    <w:name w:val="List 3"/>
    <w:basedOn w:val="1"/>
    <w:qFormat/>
    <w:uiPriority w:val="0"/>
    <w:pPr>
      <w:ind w:left="100" w:leftChars="400" w:hanging="200" w:hangingChars="200"/>
    </w:pPr>
  </w:style>
  <w:style w:type="paragraph" w:styleId="66">
    <w:name w:val="List 4"/>
    <w:basedOn w:val="1"/>
    <w:qFormat/>
    <w:uiPriority w:val="0"/>
    <w:pPr>
      <w:ind w:left="100" w:leftChars="600" w:hanging="200" w:hangingChars="200"/>
    </w:pPr>
  </w:style>
  <w:style w:type="paragraph" w:styleId="67">
    <w:name w:val="List 5"/>
    <w:basedOn w:val="1"/>
    <w:qFormat/>
    <w:uiPriority w:val="0"/>
    <w:pPr>
      <w:ind w:left="100" w:leftChars="800" w:hanging="200" w:hangingChars="200"/>
    </w:pPr>
  </w:style>
  <w:style w:type="paragraph" w:styleId="68">
    <w:name w:val="List Bullet"/>
    <w:basedOn w:val="1"/>
    <w:qFormat/>
    <w:uiPriority w:val="0"/>
    <w:pPr>
      <w:numPr>
        <w:ilvl w:val="0"/>
        <w:numId w:val="1"/>
      </w:numPr>
    </w:pPr>
  </w:style>
  <w:style w:type="paragraph" w:styleId="69">
    <w:name w:val="List Bullet 2"/>
    <w:basedOn w:val="1"/>
    <w:qFormat/>
    <w:uiPriority w:val="0"/>
    <w:pPr>
      <w:numPr>
        <w:ilvl w:val="0"/>
        <w:numId w:val="2"/>
      </w:numPr>
    </w:pPr>
  </w:style>
  <w:style w:type="paragraph" w:styleId="70">
    <w:name w:val="List Bullet 3"/>
    <w:basedOn w:val="1"/>
    <w:qFormat/>
    <w:uiPriority w:val="0"/>
    <w:pPr>
      <w:numPr>
        <w:ilvl w:val="0"/>
        <w:numId w:val="3"/>
      </w:numPr>
    </w:pPr>
  </w:style>
  <w:style w:type="paragraph" w:styleId="71">
    <w:name w:val="List Bullet 4"/>
    <w:basedOn w:val="1"/>
    <w:qFormat/>
    <w:uiPriority w:val="0"/>
    <w:pPr>
      <w:numPr>
        <w:ilvl w:val="0"/>
        <w:numId w:val="4"/>
      </w:numPr>
    </w:pPr>
  </w:style>
  <w:style w:type="paragraph" w:styleId="72">
    <w:name w:val="List Bullet 5"/>
    <w:basedOn w:val="1"/>
    <w:qFormat/>
    <w:uiPriority w:val="0"/>
    <w:pPr>
      <w:numPr>
        <w:ilvl w:val="0"/>
        <w:numId w:val="5"/>
      </w:numPr>
    </w:pPr>
  </w:style>
  <w:style w:type="paragraph" w:styleId="73">
    <w:name w:val="List Continue"/>
    <w:basedOn w:val="1"/>
    <w:qFormat/>
    <w:uiPriority w:val="0"/>
    <w:pPr>
      <w:spacing w:after="120"/>
      <w:ind w:left="420" w:leftChars="200"/>
    </w:pPr>
  </w:style>
  <w:style w:type="paragraph" w:styleId="74">
    <w:name w:val="List Continue 2"/>
    <w:basedOn w:val="1"/>
    <w:qFormat/>
    <w:uiPriority w:val="0"/>
    <w:pPr>
      <w:spacing w:after="120"/>
      <w:ind w:left="840" w:leftChars="400"/>
    </w:pPr>
  </w:style>
  <w:style w:type="paragraph" w:styleId="75">
    <w:name w:val="List Continue 3"/>
    <w:basedOn w:val="1"/>
    <w:qFormat/>
    <w:uiPriority w:val="0"/>
    <w:pPr>
      <w:spacing w:after="120"/>
      <w:ind w:left="1260" w:leftChars="600"/>
    </w:pPr>
  </w:style>
  <w:style w:type="paragraph" w:styleId="76">
    <w:name w:val="List Continue 4"/>
    <w:basedOn w:val="1"/>
    <w:qFormat/>
    <w:uiPriority w:val="0"/>
    <w:pPr>
      <w:spacing w:after="120"/>
      <w:ind w:left="1680" w:leftChars="800"/>
    </w:pPr>
  </w:style>
  <w:style w:type="paragraph" w:styleId="77">
    <w:name w:val="List Continue 5"/>
    <w:basedOn w:val="1"/>
    <w:qFormat/>
    <w:uiPriority w:val="0"/>
    <w:pPr>
      <w:spacing w:after="120"/>
      <w:ind w:left="2100" w:leftChars="1000"/>
    </w:pPr>
  </w:style>
  <w:style w:type="paragraph" w:styleId="78">
    <w:name w:val="List Number"/>
    <w:basedOn w:val="1"/>
    <w:qFormat/>
    <w:uiPriority w:val="0"/>
    <w:pPr>
      <w:numPr>
        <w:ilvl w:val="0"/>
        <w:numId w:val="6"/>
      </w:numPr>
    </w:pPr>
  </w:style>
  <w:style w:type="paragraph" w:styleId="79">
    <w:name w:val="List Number 2"/>
    <w:basedOn w:val="1"/>
    <w:qFormat/>
    <w:uiPriority w:val="0"/>
    <w:pPr>
      <w:numPr>
        <w:ilvl w:val="0"/>
        <w:numId w:val="7"/>
      </w:numPr>
    </w:pPr>
  </w:style>
  <w:style w:type="paragraph" w:styleId="80">
    <w:name w:val="List Number 3"/>
    <w:basedOn w:val="1"/>
    <w:qFormat/>
    <w:uiPriority w:val="0"/>
    <w:pPr>
      <w:numPr>
        <w:ilvl w:val="0"/>
        <w:numId w:val="8"/>
      </w:numPr>
    </w:pPr>
  </w:style>
  <w:style w:type="paragraph" w:styleId="81">
    <w:name w:val="List Number 4"/>
    <w:basedOn w:val="1"/>
    <w:qFormat/>
    <w:uiPriority w:val="0"/>
    <w:pPr>
      <w:numPr>
        <w:ilvl w:val="0"/>
        <w:numId w:val="9"/>
      </w:numPr>
    </w:pPr>
  </w:style>
  <w:style w:type="paragraph" w:styleId="82">
    <w:name w:val="List Number 5"/>
    <w:basedOn w:val="1"/>
    <w:qFormat/>
    <w:uiPriority w:val="0"/>
    <w:pPr>
      <w:numPr>
        <w:ilvl w:val="0"/>
        <w:numId w:val="10"/>
      </w:numPr>
    </w:pPr>
  </w:style>
  <w:style w:type="paragraph" w:styleId="83">
    <w:name w:val="macro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84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 w:cs="Arial"/>
      <w:sz w:val="24"/>
      <w:szCs w:val="24"/>
    </w:rPr>
  </w:style>
  <w:style w:type="paragraph" w:styleId="85">
    <w:name w:val="Normal (Web)"/>
    <w:basedOn w:val="1"/>
    <w:qFormat/>
    <w:uiPriority w:val="0"/>
    <w:rPr>
      <w:sz w:val="24"/>
      <w:szCs w:val="24"/>
    </w:rPr>
  </w:style>
  <w:style w:type="paragraph" w:styleId="86">
    <w:name w:val="Normal Indent"/>
    <w:basedOn w:val="1"/>
    <w:qFormat/>
    <w:uiPriority w:val="0"/>
    <w:pPr>
      <w:ind w:firstLine="420" w:firstLineChars="200"/>
    </w:pPr>
  </w:style>
  <w:style w:type="paragraph" w:styleId="87">
    <w:name w:val="Note Heading"/>
    <w:basedOn w:val="1"/>
    <w:next w:val="1"/>
    <w:qFormat/>
    <w:uiPriority w:val="0"/>
    <w:pPr>
      <w:jc w:val="center"/>
    </w:pPr>
  </w:style>
  <w:style w:type="character" w:styleId="88">
    <w:name w:val="page number"/>
    <w:basedOn w:val="11"/>
    <w:qFormat/>
    <w:uiPriority w:val="0"/>
  </w:style>
  <w:style w:type="paragraph" w:styleId="89">
    <w:name w:val="Plain Text"/>
    <w:basedOn w:val="1"/>
    <w:qFormat/>
    <w:uiPriority w:val="0"/>
    <w:rPr>
      <w:rFonts w:ascii="SimSun" w:hAnsi="Courier New" w:cs="Courier New"/>
      <w:szCs w:val="21"/>
    </w:rPr>
  </w:style>
  <w:style w:type="paragraph" w:styleId="90">
    <w:name w:val="Salutation"/>
    <w:basedOn w:val="1"/>
    <w:next w:val="1"/>
    <w:qFormat/>
    <w:uiPriority w:val="0"/>
  </w:style>
  <w:style w:type="paragraph" w:styleId="91">
    <w:name w:val="Signature"/>
    <w:basedOn w:val="1"/>
    <w:qFormat/>
    <w:uiPriority w:val="0"/>
    <w:pPr>
      <w:ind w:left="100" w:leftChars="2100"/>
    </w:pPr>
  </w:style>
  <w:style w:type="character" w:styleId="92">
    <w:name w:val="Strong"/>
    <w:basedOn w:val="11"/>
    <w:qFormat/>
    <w:uiPriority w:val="0"/>
    <w:rPr>
      <w:b/>
      <w:bCs/>
    </w:rPr>
  </w:style>
  <w:style w:type="paragraph" w:styleId="93">
    <w:name w:val="Subtitle"/>
    <w:basedOn w:val="1"/>
    <w:qFormat/>
    <w:uiPriority w:val="0"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8"/>
      <w:sz w:val="32"/>
      <w:szCs w:val="32"/>
    </w:rPr>
  </w:style>
  <w:style w:type="table" w:styleId="94">
    <w:name w:val="Table 3D effects 1"/>
    <w:basedOn w:val="12"/>
    <w:qFormat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left w:val="single" w:color="80808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bottom w:val="single" w:color="FFFFFF" w:sz="6" w:space="0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left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bottom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95">
    <w:name w:val="Table 3D effects 2"/>
    <w:basedOn w:val="12"/>
    <w:qFormat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6">
    <w:name w:val="Table 3D effects 3"/>
    <w:basedOn w:val="12"/>
    <w:qFormat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7">
    <w:name w:val="Table Classic 1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6" w:space="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8">
    <w:name w:val="Table Classic 2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99">
    <w:name w:val="Table Classic 3"/>
    <w:basedOn w:val="12"/>
    <w:qFormat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100">
    <w:name w:val="Table Classic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left w:val="single" w:color="000000" w:sz="6" w:space="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01">
    <w:name w:val="Table Colorful 1"/>
    <w:basedOn w:val="12"/>
    <w:qFormat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102">
    <w:name w:val="Table Colorful 2"/>
    <w:basedOn w:val="12"/>
    <w:qFormat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12" w:space="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103">
    <w:name w:val="Table Colorful 3"/>
    <w:basedOn w:val="12"/>
    <w:qFormat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left w:val="single" w:color="000000" w:sz="6" w:space="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bottom w:val="single" w:color="000000" w:sz="36" w:space="0"/>
          <w:right w:val="single" w:color="000000" w:sz="6" w:space="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04">
    <w:name w:val="Table Columns 1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left w:val="double" w:color="000000" w:sz="6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5">
    <w:name w:val="Table Columns 2"/>
    <w:basedOn w:val="12"/>
    <w:qFormat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6">
    <w:name w:val="Table Columns 3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7">
    <w:name w:val="Table Columns 4"/>
    <w:basedOn w:val="12"/>
    <w:qFormat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08">
    <w:name w:val="Table Columns 5"/>
    <w:basedOn w:val="12"/>
    <w:qFormat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left w:val="single" w:color="808080" w:sz="6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09">
    <w:name w:val="Table Contemporary"/>
    <w:basedOn w:val="12"/>
    <w:qFormat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110">
    <w:name w:val="Table Elegant"/>
    <w:basedOn w:val="12"/>
    <w:qFormat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11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2">
    <w:name w:val="Table Grid 1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3">
    <w:name w:val="Table Grid 2"/>
    <w:basedOn w:val="12"/>
    <w:qFormat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4">
    <w:name w:val="Table Grid 3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left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5">
    <w:name w:val="Table Grid 4"/>
    <w:basedOn w:val="12"/>
    <w:qFormat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left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16">
    <w:name w:val="Table Grid 5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7">
    <w:name w:val="Table Grid 6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8">
    <w:name w:val="Table Grid 7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9">
    <w:name w:val="Table Grid 8"/>
    <w:basedOn w:val="12"/>
    <w:qFormat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20">
    <w:name w:val="Table List 1"/>
    <w:basedOn w:val="12"/>
    <w:qFormat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left w:val="single" w:color="000000" w:sz="6" w:space="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1">
    <w:name w:val="Table List 2"/>
    <w:basedOn w:val="12"/>
    <w:qFormat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2">
    <w:name w:val="Table List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23">
    <w:name w:val="Table List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left w:val="single" w:color="000000" w:sz="12" w:space="0"/>
          <w:tl2br w:val="nil"/>
          <w:tr2bl w:val="nil"/>
        </w:tcBorders>
        <w:shd w:val="solid" w:color="808080" w:fill="FFFFFF"/>
      </w:tcPr>
    </w:tblStylePr>
  </w:style>
  <w:style w:type="table" w:styleId="124">
    <w:name w:val="Table List 5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5">
    <w:name w:val="Table List 6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6">
    <w:name w:val="Table List 7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left w:val="single" w:color="008000" w:sz="12" w:space="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127">
    <w:name w:val="Table List 8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left w:val="single" w:color="000000" w:sz="6" w:space="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color="auto" w:sz="6" w:space="0"/>
          <w:tr2bl w:val="nil"/>
        </w:tcBorders>
      </w:tcPr>
    </w:tblStylePr>
  </w:style>
  <w:style w:type="paragraph" w:styleId="128">
    <w:name w:val="table of authorities"/>
    <w:basedOn w:val="1"/>
    <w:next w:val="1"/>
    <w:qFormat/>
    <w:uiPriority w:val="0"/>
    <w:pPr>
      <w:ind w:left="420" w:leftChars="200"/>
    </w:pPr>
  </w:style>
  <w:style w:type="paragraph" w:styleId="129">
    <w:name w:val="table of figures"/>
    <w:basedOn w:val="1"/>
    <w:next w:val="1"/>
    <w:qFormat/>
    <w:uiPriority w:val="0"/>
    <w:pPr>
      <w:ind w:leftChars="200" w:hanging="200" w:hangingChars="200"/>
    </w:pPr>
  </w:style>
  <w:style w:type="table" w:styleId="130">
    <w:name w:val="Table Professional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31">
    <w:name w:val="Table Simple 1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left w:val="single" w:color="00800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tl2br w:val="nil"/>
          <w:tr2bl w:val="nil"/>
        </w:tcBorders>
      </w:tcPr>
    </w:tblStylePr>
  </w:style>
  <w:style w:type="table" w:styleId="132">
    <w:name w:val="Table Simple 2"/>
    <w:basedOn w:val="12"/>
    <w:qFormat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bottom w:val="single" w:color="000000" w:sz="6" w:space="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bottom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133">
    <w:name w:val="Table Simple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34">
    <w:name w:val="Table Subtle 1"/>
    <w:basedOn w:val="12"/>
    <w:qFormat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left w:val="single" w:color="000000" w:sz="6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35">
    <w:name w:val="Table Subtle 2"/>
    <w:basedOn w:val="12"/>
    <w:qFormat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bottom w:val="single" w:color="000000" w:sz="12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36">
    <w:name w:val="Table Theme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37">
    <w:name w:val="Table Web 1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8">
    <w:name w:val="Table Web 2"/>
    <w:basedOn w:val="12"/>
    <w:qFormat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9">
    <w:name w:val="Table Web 3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paragraph" w:styleId="140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141">
    <w:name w:val="toa heading"/>
    <w:basedOn w:val="1"/>
    <w:next w:val="1"/>
    <w:qFormat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142">
    <w:name w:val="toc 1"/>
    <w:basedOn w:val="1"/>
    <w:next w:val="1"/>
    <w:qFormat/>
    <w:uiPriority w:val="0"/>
  </w:style>
  <w:style w:type="paragraph" w:styleId="143">
    <w:name w:val="toc 2"/>
    <w:basedOn w:val="1"/>
    <w:next w:val="1"/>
    <w:qFormat/>
    <w:uiPriority w:val="0"/>
    <w:pPr>
      <w:ind w:left="420" w:leftChars="200"/>
    </w:pPr>
  </w:style>
  <w:style w:type="paragraph" w:styleId="144">
    <w:name w:val="toc 3"/>
    <w:basedOn w:val="1"/>
    <w:next w:val="1"/>
    <w:qFormat/>
    <w:uiPriority w:val="0"/>
    <w:pPr>
      <w:ind w:left="840" w:leftChars="400"/>
    </w:pPr>
  </w:style>
  <w:style w:type="paragraph" w:styleId="145">
    <w:name w:val="toc 4"/>
    <w:basedOn w:val="1"/>
    <w:next w:val="1"/>
    <w:qFormat/>
    <w:uiPriority w:val="0"/>
    <w:pPr>
      <w:ind w:left="1260" w:leftChars="600"/>
    </w:pPr>
  </w:style>
  <w:style w:type="paragraph" w:styleId="146">
    <w:name w:val="toc 5"/>
    <w:basedOn w:val="1"/>
    <w:next w:val="1"/>
    <w:qFormat/>
    <w:uiPriority w:val="0"/>
    <w:pPr>
      <w:ind w:left="1680" w:leftChars="800"/>
    </w:pPr>
  </w:style>
  <w:style w:type="paragraph" w:styleId="147">
    <w:name w:val="toc 6"/>
    <w:basedOn w:val="1"/>
    <w:next w:val="1"/>
    <w:qFormat/>
    <w:uiPriority w:val="0"/>
    <w:pPr>
      <w:ind w:left="2100" w:leftChars="1000"/>
    </w:pPr>
  </w:style>
  <w:style w:type="paragraph" w:styleId="148">
    <w:name w:val="toc 7"/>
    <w:basedOn w:val="1"/>
    <w:next w:val="1"/>
    <w:qFormat/>
    <w:uiPriority w:val="0"/>
    <w:pPr>
      <w:ind w:left="2520" w:leftChars="1200"/>
    </w:pPr>
  </w:style>
  <w:style w:type="paragraph" w:styleId="149">
    <w:name w:val="toc 8"/>
    <w:basedOn w:val="1"/>
    <w:next w:val="1"/>
    <w:qFormat/>
    <w:uiPriority w:val="0"/>
    <w:pPr>
      <w:ind w:left="2940" w:leftChars="1400"/>
    </w:pPr>
  </w:style>
  <w:style w:type="paragraph" w:styleId="150">
    <w:name w:val="toc 9"/>
    <w:basedOn w:val="1"/>
    <w:next w:val="1"/>
    <w:qFormat/>
    <w:uiPriority w:val="0"/>
    <w:pPr>
      <w:ind w:left="3360" w:leftChars="1600"/>
    </w:pPr>
  </w:style>
  <w:style w:type="table" w:styleId="151">
    <w:name w:val="Light Shading"/>
    <w:basedOn w:val="12"/>
    <w:qFormat/>
    <w:uiPriority w:val="60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152">
    <w:name w:val="Light Shading Accent 1"/>
    <w:basedOn w:val="12"/>
    <w:qFormat/>
    <w:uiPriority w:val="60"/>
    <w:rPr>
      <w:color w:val="365F91"/>
    </w:rPr>
    <w:tblPr>
      <w:tblBorders>
        <w:top w:val="single" w:color="4F81BD" w:sz="8" w:space="0"/>
        <w:bottom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single" w:color="4F81BD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single" w:color="4F81BD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153">
    <w:name w:val="Light Shading Accent 2"/>
    <w:basedOn w:val="12"/>
    <w:qFormat/>
    <w:uiPriority w:val="60"/>
    <w:rPr>
      <w:color w:val="943634"/>
    </w:rPr>
    <w:tblPr>
      <w:tblBorders>
        <w:top w:val="single" w:color="C0504D" w:sz="8" w:space="0"/>
        <w:bottom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single" w:color="C0504D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single" w:color="C0504D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154">
    <w:name w:val="Light Shading Accent 3"/>
    <w:basedOn w:val="12"/>
    <w:qFormat/>
    <w:uiPriority w:val="60"/>
    <w:rPr>
      <w:color w:val="76923C"/>
    </w:rPr>
    <w:tblPr>
      <w:tblBorders>
        <w:top w:val="single" w:color="9BBB59" w:sz="8" w:space="0"/>
        <w:bottom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single" w:color="9BBB59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single" w:color="9BBB59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155">
    <w:name w:val="Light Shading Accent 4"/>
    <w:basedOn w:val="12"/>
    <w:qFormat/>
    <w:uiPriority w:val="60"/>
    <w:rPr>
      <w:color w:val="5F497A"/>
    </w:rPr>
    <w:tblPr>
      <w:tblBorders>
        <w:top w:val="single" w:color="8064A2" w:sz="8" w:space="0"/>
        <w:bottom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sz="8" w:space="0"/>
          <w:left w:val="single" w:color="8064A2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sz="8" w:space="0"/>
          <w:left w:val="single" w:color="8064A2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156">
    <w:name w:val="Light Shading Accent 5"/>
    <w:basedOn w:val="12"/>
    <w:qFormat/>
    <w:uiPriority w:val="60"/>
    <w:rPr>
      <w:color w:val="31849B"/>
    </w:rPr>
    <w:tblPr>
      <w:tblBorders>
        <w:top w:val="single" w:color="4BACC6" w:sz="8" w:space="0"/>
        <w:bottom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single" w:color="4BACC6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single" w:color="4BACC6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157">
    <w:name w:val="Light Shading Accent 6"/>
    <w:basedOn w:val="12"/>
    <w:qFormat/>
    <w:uiPriority w:val="60"/>
    <w:rPr>
      <w:color w:val="E36C0A"/>
    </w:rPr>
    <w:tblPr>
      <w:tblBorders>
        <w:top w:val="single" w:color="F79646" w:sz="8" w:space="0"/>
        <w:bottom w:val="single" w:color="F7964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sz="8" w:space="0"/>
          <w:left w:val="single" w:color="F79646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sz="8" w:space="0"/>
          <w:left w:val="single" w:color="F79646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158">
    <w:name w:val="Light List"/>
    <w:basedOn w:val="12"/>
    <w:qFormat/>
    <w:uiPriority w:val="61"/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</w:style>
  <w:style w:type="table" w:styleId="159">
    <w:name w:val="Light List Accent 1"/>
    <w:basedOn w:val="12"/>
    <w:qFormat/>
    <w:uiPriority w:val="61"/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</w:style>
  <w:style w:type="table" w:styleId="160">
    <w:name w:val="Light List Accent 2"/>
    <w:basedOn w:val="12"/>
    <w:qFormat/>
    <w:uiPriority w:val="61"/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band1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</w:style>
  <w:style w:type="table" w:styleId="161">
    <w:name w:val="Light List Accent 3"/>
    <w:basedOn w:val="12"/>
    <w:qFormat/>
    <w:uiPriority w:val="61"/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</w:style>
  <w:style w:type="table" w:styleId="162">
    <w:name w:val="Light List Accent 4"/>
    <w:basedOn w:val="12"/>
    <w:qFormat/>
    <w:uiPriority w:val="61"/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band1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</w:style>
  <w:style w:type="table" w:styleId="163">
    <w:name w:val="Light List Accent 5"/>
    <w:basedOn w:val="12"/>
    <w:qFormat/>
    <w:uiPriority w:val="61"/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</w:style>
  <w:style w:type="table" w:styleId="164">
    <w:name w:val="Light List Accent 6"/>
    <w:basedOn w:val="12"/>
    <w:qFormat/>
    <w:uiPriority w:val="61"/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1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</w:style>
  <w:style w:type="table" w:styleId="165">
    <w:name w:val="Light Grid"/>
    <w:basedOn w:val="12"/>
    <w:qFormat/>
    <w:uiPriority w:val="62"/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000000" w:sz="8" w:space="0"/>
          <w:left w:val="single" w:color="000000" w:sz="18" w:space="0"/>
          <w:bottom w:val="single" w:color="000000" w:sz="8" w:space="0"/>
          <w:right w:val="single" w:color="000000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  <w:shd w:val="clear" w:color="auto" w:fill="C0C0C0"/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  <w:shd w:val="clear" w:color="auto" w:fill="C0C0C0"/>
      </w:tcPr>
    </w:tblStylePr>
    <w:tblStylePr w:type="band2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</w:tcPr>
    </w:tblStylePr>
  </w:style>
  <w:style w:type="table" w:styleId="166">
    <w:name w:val="Light Grid Accent 1"/>
    <w:basedOn w:val="12"/>
    <w:qFormat/>
    <w:uiPriority w:val="62"/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4F81BD" w:sz="8" w:space="0"/>
          <w:left w:val="single" w:color="4F81BD" w:sz="18" w:space="0"/>
          <w:bottom w:val="single" w:color="4F81BD" w:sz="8" w:space="0"/>
          <w:right w:val="single" w:color="4F81BD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Vert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  <w:shd w:val="clear" w:color="auto" w:fill="D3DFEE"/>
      </w:tcPr>
    </w:tblStylePr>
    <w:tblStylePr w:type="band1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  <w:shd w:val="clear" w:color="auto" w:fill="D3DFEE"/>
      </w:tcPr>
    </w:tblStylePr>
    <w:tblStylePr w:type="band2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</w:tcPr>
    </w:tblStylePr>
  </w:style>
  <w:style w:type="table" w:styleId="167">
    <w:name w:val="Light Grid Accent 2"/>
    <w:basedOn w:val="12"/>
    <w:qFormat/>
    <w:uiPriority w:val="62"/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C0504D" w:sz="8" w:space="0"/>
          <w:left w:val="single" w:color="C0504D" w:sz="18" w:space="0"/>
          <w:bottom w:val="single" w:color="C0504D" w:sz="8" w:space="0"/>
          <w:right w:val="single" w:color="C0504D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band1Vert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  <w:shd w:val="clear" w:color="auto" w:fill="EFD3D2"/>
      </w:tcPr>
    </w:tblStylePr>
    <w:tblStylePr w:type="band1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V w:val="single" w:sz="8" w:space="0"/>
        </w:tcBorders>
        <w:shd w:val="clear" w:color="auto" w:fill="EFD3D2"/>
      </w:tcPr>
    </w:tblStylePr>
    <w:tblStylePr w:type="band2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V w:val="single" w:sz="8" w:space="0"/>
        </w:tcBorders>
      </w:tcPr>
    </w:tblStylePr>
  </w:style>
  <w:style w:type="table" w:styleId="168">
    <w:name w:val="Light Grid Accent 3"/>
    <w:basedOn w:val="12"/>
    <w:qFormat/>
    <w:uiPriority w:val="62"/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9BBB59" w:sz="8" w:space="0"/>
          <w:left w:val="single" w:color="9BBB59" w:sz="18" w:space="0"/>
          <w:bottom w:val="single" w:color="9BBB59" w:sz="8" w:space="0"/>
          <w:right w:val="single" w:color="9BBB59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  <w:shd w:val="clear" w:color="auto" w:fill="E6EED5"/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V w:val="single" w:sz="8" w:space="0"/>
        </w:tcBorders>
        <w:shd w:val="clear" w:color="auto" w:fill="E6EED5"/>
      </w:tcPr>
    </w:tblStylePr>
    <w:tblStylePr w:type="band2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V w:val="single" w:sz="8" w:space="0"/>
        </w:tcBorders>
      </w:tcPr>
    </w:tblStylePr>
  </w:style>
  <w:style w:type="table" w:styleId="169">
    <w:name w:val="Light Grid Accent 4"/>
    <w:basedOn w:val="12"/>
    <w:qFormat/>
    <w:uiPriority w:val="62"/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8064A2" w:sz="8" w:space="0"/>
          <w:left w:val="single" w:color="8064A2" w:sz="18" w:space="0"/>
          <w:bottom w:val="single" w:color="8064A2" w:sz="8" w:space="0"/>
          <w:right w:val="single" w:color="8064A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band1Vert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  <w:shd w:val="clear" w:color="auto" w:fill="DFD8E8"/>
      </w:tcPr>
    </w:tblStylePr>
    <w:tblStylePr w:type="band1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V w:val="single" w:sz="8" w:space="0"/>
        </w:tcBorders>
        <w:shd w:val="clear" w:color="auto" w:fill="DFD8E8"/>
      </w:tcPr>
    </w:tblStylePr>
    <w:tblStylePr w:type="band2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V w:val="single" w:sz="8" w:space="0"/>
        </w:tcBorders>
      </w:tcPr>
    </w:tblStylePr>
  </w:style>
  <w:style w:type="table" w:styleId="170">
    <w:name w:val="Light Grid Accent 5"/>
    <w:basedOn w:val="12"/>
    <w:qFormat/>
    <w:uiPriority w:val="62"/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4BACC6" w:sz="8" w:space="0"/>
          <w:left w:val="single" w:color="4BACC6" w:sz="18" w:space="0"/>
          <w:bottom w:val="single" w:color="4BACC6" w:sz="8" w:space="0"/>
          <w:right w:val="single" w:color="4BACC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  <w:shd w:val="clear" w:color="auto" w:fill="D2EAF1"/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sz="8" w:space="0"/>
        </w:tcBorders>
        <w:shd w:val="clear" w:color="auto" w:fill="D2EAF1"/>
      </w:tcPr>
    </w:tblStylePr>
    <w:tblStylePr w:type="band2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sz="8" w:space="0"/>
        </w:tcBorders>
      </w:tcPr>
    </w:tblStylePr>
  </w:style>
  <w:style w:type="table" w:styleId="171">
    <w:name w:val="Light Grid Accent 6"/>
    <w:basedOn w:val="12"/>
    <w:qFormat/>
    <w:uiPriority w:val="62"/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F79646" w:sz="8" w:space="0"/>
          <w:left w:val="single" w:color="F79646" w:sz="18" w:space="0"/>
          <w:bottom w:val="single" w:color="F79646" w:sz="8" w:space="0"/>
          <w:right w:val="single" w:color="F7964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1Vert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  <w:shd w:val="clear" w:color="auto" w:fill="FDE4D0"/>
      </w:tcPr>
    </w:tblStylePr>
    <w:tblStylePr w:type="band1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V w:val="single" w:sz="8" w:space="0"/>
        </w:tcBorders>
        <w:shd w:val="clear" w:color="auto" w:fill="FDE4D0"/>
      </w:tcPr>
    </w:tblStylePr>
    <w:tblStylePr w:type="band2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V w:val="single" w:sz="8" w:space="0"/>
        </w:tcBorders>
      </w:tcPr>
    </w:tblStylePr>
  </w:style>
  <w:style w:type="table" w:styleId="172">
    <w:name w:val="Medium Shading 1"/>
    <w:basedOn w:val="12"/>
    <w:qFormat/>
    <w:uiPriority w:val="63"/>
    <w:tblPr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404040" w:sz="8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sz="6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3">
    <w:name w:val="Medium Shading 1 Accent 1"/>
    <w:basedOn w:val="12"/>
    <w:qFormat/>
    <w:uiPriority w:val="63"/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BA0CD" w:sz="8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sz="6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4">
    <w:name w:val="Medium Shading 1 Accent 2"/>
    <w:basedOn w:val="12"/>
    <w:qFormat/>
    <w:uiPriority w:val="63"/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CF7B79" w:sz="8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sz="6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5">
    <w:name w:val="Medium Shading 1 Accent 3"/>
    <w:basedOn w:val="12"/>
    <w:qFormat/>
    <w:uiPriority w:val="63"/>
    <w:tblPr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B3CC82" w:sz="8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sz="6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6">
    <w:name w:val="Medium Shading 1 Accent 4"/>
    <w:basedOn w:val="12"/>
    <w:qFormat/>
    <w:uiPriority w:val="63"/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9F8AB9" w:sz="8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sz="6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7">
    <w:name w:val="Medium Shading 1 Accent 5"/>
    <w:basedOn w:val="12"/>
    <w:qFormat/>
    <w:uiPriority w:val="63"/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8C0D4" w:sz="8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sz="6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8">
    <w:name w:val="Medium Shading 1 Accent 6"/>
    <w:basedOn w:val="12"/>
    <w:qFormat/>
    <w:uiPriority w:val="63"/>
    <w:tblPr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F9B074" w:sz="8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sz="6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9">
    <w:name w:val="Medium Shading 2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0">
    <w:name w:val="Medium Shading 2 Accent 1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1">
    <w:name w:val="Medium Shading 2 Accent 2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2">
    <w:name w:val="Medium Shading 2 Accent 3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3">
    <w:name w:val="Medium Shading 2 Accent 4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4">
    <w:name w:val="Medium Shading 2 Accent 5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5">
    <w:name w:val="Medium Shading 2 Accent 6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6">
    <w:name w:val="Medium List 1"/>
    <w:basedOn w:val="12"/>
    <w:qFormat/>
    <w:uiPriority w:val="65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000000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000000" w:sz="8" w:space="0"/>
          <w:left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sz="8" w:space="0"/>
          <w:left w:val="single" w:color="000000" w:sz="8" w:space="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187">
    <w:name w:val="Medium List 1 Accent 1"/>
    <w:basedOn w:val="12"/>
    <w:qFormat/>
    <w:uiPriority w:val="65"/>
    <w:rPr>
      <w:color w:val="000000"/>
    </w:rPr>
    <w:tblPr>
      <w:tblBorders>
        <w:top w:val="single" w:color="4F81BD" w:sz="8" w:space="0"/>
        <w:bottom w:val="single" w:color="4F81BD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4F81BD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4F81BD" w:sz="8" w:space="0"/>
          <w:left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sz="8" w:space="0"/>
          <w:left w:val="single" w:color="4F81BD" w:sz="8" w:space="0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88">
    <w:name w:val="Medium List 1 Accent 2"/>
    <w:basedOn w:val="12"/>
    <w:qFormat/>
    <w:uiPriority w:val="65"/>
    <w:rPr>
      <w:color w:val="000000"/>
    </w:rPr>
    <w:tblPr>
      <w:tblBorders>
        <w:top w:val="single" w:color="C0504D" w:sz="8" w:space="0"/>
        <w:bottom w:val="single" w:color="C0504D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C0504D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C0504D" w:sz="8" w:space="0"/>
          <w:left w:val="single" w:color="C0504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sz="8" w:space="0"/>
          <w:left w:val="single" w:color="C0504D" w:sz="8" w:space="0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89">
    <w:name w:val="Medium List 1 Accent 3"/>
    <w:basedOn w:val="12"/>
    <w:qFormat/>
    <w:uiPriority w:val="65"/>
    <w:rPr>
      <w:color w:val="000000"/>
    </w:rPr>
    <w:tblPr>
      <w:tblBorders>
        <w:top w:val="single" w:color="9BBB59" w:sz="8" w:space="0"/>
        <w:bottom w:val="single" w:color="9BBB59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9BBB59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9BBB59" w:sz="8" w:space="0"/>
          <w:left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sz="8" w:space="0"/>
          <w:left w:val="single" w:color="9BBB59" w:sz="8" w:space="0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90">
    <w:name w:val="Medium List 1 Accent 4"/>
    <w:basedOn w:val="12"/>
    <w:qFormat/>
    <w:uiPriority w:val="65"/>
    <w:rPr>
      <w:color w:val="000000"/>
    </w:rPr>
    <w:tblPr>
      <w:tblBorders>
        <w:top w:val="single" w:color="8064A2" w:sz="8" w:space="0"/>
        <w:bottom w:val="single" w:color="8064A2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8064A2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8064A2" w:sz="8" w:space="0"/>
          <w:left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sz="8" w:space="0"/>
          <w:left w:val="single" w:color="8064A2" w:sz="8" w:space="0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91">
    <w:name w:val="Medium List 1 Accent 5"/>
    <w:basedOn w:val="12"/>
    <w:qFormat/>
    <w:uiPriority w:val="65"/>
    <w:rPr>
      <w:color w:val="000000"/>
    </w:rPr>
    <w:tblPr>
      <w:tblBorders>
        <w:top w:val="single" w:color="4BACC6" w:sz="8" w:space="0"/>
        <w:bottom w:val="single" w:color="4BACC6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4BACC6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4BACC6" w:sz="8" w:space="0"/>
          <w:left w:val="single" w:color="4BACC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sz="8" w:space="0"/>
          <w:left w:val="single" w:color="4BACC6" w:sz="8" w:space="0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92">
    <w:name w:val="Medium List 1 Accent 6"/>
    <w:basedOn w:val="12"/>
    <w:qFormat/>
    <w:uiPriority w:val="65"/>
    <w:rPr>
      <w:color w:val="000000"/>
    </w:rPr>
    <w:tblPr>
      <w:tblBorders>
        <w:top w:val="single" w:color="F79646" w:sz="8" w:space="0"/>
        <w:bottom w:val="single" w:color="F79646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F79646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F79646" w:sz="8" w:space="0"/>
          <w:left w:val="single" w:color="F7964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sz="8" w:space="0"/>
          <w:left w:val="single" w:color="F79646" w:sz="8" w:space="0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193">
    <w:name w:val="Medium List 2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000000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000000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000000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4">
    <w:name w:val="Medium List 2 Accent 1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4F81B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4F81BD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4F81BD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5">
    <w:name w:val="Medium List 2 Accent 2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C0504D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C0504D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6">
    <w:name w:val="Medium List 2 Accent 3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9BBB59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9BBB59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9BBB59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7">
    <w:name w:val="Medium List 2 Accent 4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8064A2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8064A2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8064A2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8">
    <w:name w:val="Medium List 2 Accent 5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4BACC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4BACC6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4BACC6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9">
    <w:name w:val="Medium List 2 Accent 6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F7964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F79646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F79646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00">
    <w:name w:val="Medium Grid 1"/>
    <w:basedOn w:val="12"/>
    <w:qFormat/>
    <w:uiPriority w:val="67"/>
    <w:tblPr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  <w:insideV w:val="single" w:color="404040" w:sz="8" w:space="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404040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201">
    <w:name w:val="Medium Grid 1 Accent 1"/>
    <w:basedOn w:val="12"/>
    <w:qFormat/>
    <w:uiPriority w:val="67"/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  <w:insideV w:val="single" w:color="7BA0CD" w:sz="8" w:space="0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202">
    <w:name w:val="Medium Grid 1 Accent 2"/>
    <w:basedOn w:val="12"/>
    <w:qFormat/>
    <w:uiPriority w:val="67"/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  <w:insideV w:val="single" w:color="CF7B79" w:sz="8" w:space="0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203">
    <w:name w:val="Medium Grid 1 Accent 3"/>
    <w:basedOn w:val="12"/>
    <w:qFormat/>
    <w:uiPriority w:val="67"/>
    <w:tblPr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  <w:insideV w:val="single" w:color="B3CC82" w:sz="8" w:space="0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3CC82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204">
    <w:name w:val="Medium Grid 1 Accent 4"/>
    <w:basedOn w:val="12"/>
    <w:qFormat/>
    <w:uiPriority w:val="67"/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  <w:insideV w:val="single" w:color="9F8AB9" w:sz="8" w:space="0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205">
    <w:name w:val="Medium Grid 1 Accent 5"/>
    <w:basedOn w:val="12"/>
    <w:qFormat/>
    <w:uiPriority w:val="67"/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  <w:insideV w:val="single" w:color="78C0D4" w:sz="8" w:space="0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206">
    <w:name w:val="Medium Grid 1 Accent 6"/>
    <w:basedOn w:val="12"/>
    <w:qFormat/>
    <w:uiPriority w:val="67"/>
    <w:tblPr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  <w:insideV w:val="single" w:color="F9B074" w:sz="8" w:space="0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207">
    <w:name w:val="Medium Grid 2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08">
    <w:name w:val="Medium Grid 2 Accent 1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09">
    <w:name w:val="Medium Grid 2 Accent 2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10">
    <w:name w:val="Medium Grid 2 Accent 3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11">
    <w:name w:val="Medium Grid 2 Accent 4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12">
    <w:name w:val="Medium Grid 2 Accent 5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13">
    <w:name w:val="Medium Grid 2 Accent 6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214">
    <w:name w:val="Medium Grid 3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215">
    <w:name w:val="Medium Grid 3 Accent 1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216">
    <w:name w:val="Medium Grid 3 Accent 2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217">
    <w:name w:val="Medium Grid 3 Accent 3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218">
    <w:name w:val="Medium Grid 3 Accent 4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219">
    <w:name w:val="Medium Grid 3 Accent 5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220">
    <w:name w:val="Medium Grid 3 Accent 6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table" w:styleId="221">
    <w:name w:val="Dark List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222">
    <w:name w:val="Dark List Accent 1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223">
    <w:name w:val="Dark List Accent 2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224">
    <w:name w:val="Dark List Accent 3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225">
    <w:name w:val="Dark List Accent 4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226">
    <w:name w:val="Dark List Accent 5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227">
    <w:name w:val="Dark List Accent 6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228">
    <w:name w:val="Colorful Shading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000000" w:sz="4" w:space="0"/>
        <w:bottom w:val="single" w:color="000000" w:sz="4" w:space="0"/>
        <w:right w:val="single" w:color="000000" w:sz="4" w:space="0"/>
        <w:insideH w:val="single" w:color="FFFFFF" w:sz="4" w:space="0"/>
        <w:insideV w:val="single" w:color="FFFFFF" w:sz="4" w:space="0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29">
    <w:name w:val="Colorful Shading Accent 1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4F81BD" w:sz="4" w:space="0"/>
        <w:bottom w:val="single" w:color="4F81BD" w:sz="4" w:space="0"/>
        <w:right w:val="single" w:color="4F81BD" w:sz="4" w:space="0"/>
        <w:insideH w:val="single" w:color="FFFFFF" w:sz="4" w:space="0"/>
        <w:insideV w:val="single" w:color="FFFFFF" w:sz="4" w:space="0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0">
    <w:name w:val="Colorful Shading Accent 2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C0504D" w:sz="4" w:space="0"/>
        <w:bottom w:val="single" w:color="C0504D" w:sz="4" w:space="0"/>
        <w:right w:val="single" w:color="C0504D" w:sz="4" w:space="0"/>
        <w:insideH w:val="single" w:color="FFFFFF" w:sz="4" w:space="0"/>
        <w:insideV w:val="single" w:color="FFFFFF" w:sz="4" w:space="0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1">
    <w:name w:val="Colorful Shading Accent 3"/>
    <w:basedOn w:val="12"/>
    <w:qFormat/>
    <w:uiPriority w:val="71"/>
    <w:rPr>
      <w:color w:val="000000"/>
    </w:rPr>
    <w:tblPr>
      <w:tblBorders>
        <w:top w:val="single" w:color="8064A2" w:sz="24" w:space="0"/>
        <w:left w:val="single" w:color="9BBB59" w:sz="4" w:space="0"/>
        <w:bottom w:val="single" w:color="9BBB59" w:sz="4" w:space="0"/>
        <w:right w:val="single" w:color="9BBB59" w:sz="4" w:space="0"/>
        <w:insideH w:val="single" w:color="FFFFFF" w:sz="4" w:space="0"/>
        <w:insideV w:val="single" w:color="FFFFFF" w:sz="4" w:space="0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single" w:color="8064A2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232">
    <w:name w:val="Colorful Shading Accent 4"/>
    <w:basedOn w:val="12"/>
    <w:qFormat/>
    <w:uiPriority w:val="71"/>
    <w:rPr>
      <w:color w:val="000000"/>
    </w:rPr>
    <w:tblPr>
      <w:tblBorders>
        <w:top w:val="single" w:color="9BBB59" w:sz="24" w:space="0"/>
        <w:left w:val="single" w:color="8064A2" w:sz="4" w:space="0"/>
        <w:bottom w:val="single" w:color="8064A2" w:sz="4" w:space="0"/>
        <w:right w:val="single" w:color="8064A2" w:sz="4" w:space="0"/>
        <w:insideH w:val="single" w:color="FFFFFF" w:sz="4" w:space="0"/>
        <w:insideV w:val="single" w:color="FFFFFF" w:sz="4" w:space="0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single" w:color="9BBB59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3">
    <w:name w:val="Colorful Shading Accent 5"/>
    <w:basedOn w:val="12"/>
    <w:qFormat/>
    <w:uiPriority w:val="71"/>
    <w:rPr>
      <w:color w:val="000000"/>
    </w:rPr>
    <w:tblPr>
      <w:tblBorders>
        <w:top w:val="single" w:color="F79646" w:sz="24" w:space="0"/>
        <w:left w:val="single" w:color="4BACC6" w:sz="4" w:space="0"/>
        <w:bottom w:val="single" w:color="4BACC6" w:sz="4" w:space="0"/>
        <w:right w:val="single" w:color="4BACC6" w:sz="4" w:space="0"/>
        <w:insideH w:val="single" w:color="FFFFFF" w:sz="4" w:space="0"/>
        <w:insideV w:val="single" w:color="FFFFFF" w:sz="4" w:space="0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single" w:color="F7964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4">
    <w:name w:val="Colorful Shading Accent 6"/>
    <w:basedOn w:val="12"/>
    <w:qFormat/>
    <w:uiPriority w:val="71"/>
    <w:rPr>
      <w:color w:val="000000"/>
    </w:rPr>
    <w:tblPr>
      <w:tblBorders>
        <w:top w:val="single" w:color="4BACC6" w:sz="24" w:space="0"/>
        <w:left w:val="single" w:color="F79646" w:sz="4" w:space="0"/>
        <w:bottom w:val="single" w:color="F79646" w:sz="4" w:space="0"/>
        <w:right w:val="single" w:color="F79646" w:sz="4" w:space="0"/>
        <w:insideH w:val="single" w:color="FFFFFF" w:sz="4" w:space="0"/>
        <w:insideV w:val="single" w:color="FFFFFF" w:sz="4" w:space="0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single" w:color="4BACC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5">
    <w:name w:val="Colorful List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236">
    <w:name w:val="Colorful List Accent 1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237">
    <w:name w:val="Colorful List Accent 2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238">
    <w:name w:val="Colorful List Accent 3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239">
    <w:name w:val="Colorful List Accent 4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240">
    <w:name w:val="Colorful List Accent 5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241">
    <w:name w:val="Colorful List Accent 6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242">
    <w:name w:val="Colorful Grid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243">
    <w:name w:val="Colorful Grid Accent 1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244">
    <w:name w:val="Colorful Grid Accent 2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245">
    <w:name w:val="Colorful Grid Accent 3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246">
    <w:name w:val="Colorful Grid Accent 4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247">
    <w:name w:val="Colorful Grid Accent 5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248">
    <w:name w:val="Colorful Grid Accent 6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49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2024-07-06T14:14:00Z</dcterms:created>
  <dc:creator>TANMAY</dc:creator>
  <cp:lastModifiedBy>Tanmay Shenai</cp:lastModifiedBy>
  <dcterms:modified xsi:type="dcterms:W3CDTF">2025-02-26T13:58:28Z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1033-12.2.0.19805</vt:lpwstr>
  </property>
  <property fmtid="{D5CDD505-2E9C-101B-9397-08002B2CF9AE}" pid="3" name="ICV">
    <vt:lpwstr>299EFD687A3C42A48ACE2D942E7C353B_11</vt:lpwstr>
  </property>
</Properties>
</file>